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210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刘晓丽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2~17周</w:t>
      </w:r>
    </w:p>
    <w:bookmarkStart w:id="1" w:name="221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(041105—004)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(041105—003)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(041105—004)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(041105—003)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分析化学I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(400521—001)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(041041—006)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中医妇产23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分析化学I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(400521—001)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(041041—006)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中医妇产23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